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50939" w14:textId="77777777" w:rsidR="0021430B" w:rsidRDefault="003A0309" w:rsidP="00C35D54">
      <w:pPr>
        <w:pStyle w:val="SenderAddress"/>
      </w:pPr>
      <w:sdt>
        <w:sdtPr>
          <w:id w:val="943186702"/>
          <w:placeholder>
            <w:docPart w:val="E49759D9ED2E443F90969C16A239CE2C"/>
          </w:placeholder>
          <w:showingPlcHdr/>
        </w:sdtPr>
        <w:sdtEndPr/>
        <w:sdtContent>
          <w:r w:rsidR="00DE630F">
            <w:t>[Your name]</w:t>
          </w:r>
        </w:sdtContent>
      </w:sdt>
    </w:p>
    <w:p w14:paraId="3C2F8BBA" w14:textId="77777777" w:rsidR="00FD5F91" w:rsidRDefault="003A0309" w:rsidP="00C35D54">
      <w:pPr>
        <w:pStyle w:val="SenderAddress"/>
      </w:pPr>
      <w:sdt>
        <w:sdtPr>
          <w:id w:val="1504695872"/>
          <w:placeholder>
            <w:docPart w:val="2F05316F1C5843DC8406A71D0FEE9BFE"/>
          </w:placeholder>
          <w:showingPlcHdr/>
        </w:sdtPr>
        <w:sdtEndPr/>
        <w:sdtContent>
          <w:r w:rsidR="006D22CF">
            <w:t>[Street</w:t>
          </w:r>
          <w:r w:rsidR="00DE630F">
            <w:t>]</w:t>
          </w:r>
        </w:sdtContent>
      </w:sdt>
    </w:p>
    <w:p w14:paraId="07102502" w14:textId="77777777" w:rsidR="00FD5F91" w:rsidRDefault="003A0309" w:rsidP="00C35D54">
      <w:pPr>
        <w:pStyle w:val="SenderAddress"/>
      </w:pPr>
      <w:sdt>
        <w:sdtPr>
          <w:id w:val="-646201635"/>
          <w:placeholder>
            <w:docPart w:val="79A5E9BFA14549E2B6A7FF4525DC3019"/>
          </w:placeholder>
          <w:showingPlcHdr/>
        </w:sdtPr>
        <w:sdtEndPr/>
        <w:sdtContent>
          <w:r w:rsidR="00DE630F">
            <w:t>[City, State ZIP]</w:t>
          </w:r>
        </w:sdtContent>
      </w:sdt>
    </w:p>
    <w:p w14:paraId="116872C7" w14:textId="77777777" w:rsidR="00CA2840" w:rsidRDefault="009C7DC3" w:rsidP="00C35D54">
      <w:r>
        <w:fldChar w:fldCharType="begin"/>
      </w:r>
      <w:r w:rsidR="00DE630F">
        <w:instrText xml:space="preserve"> DATE  \@ "dddd, MMMM dd, yyyy"  \* MERGEFORMAT </w:instrText>
      </w:r>
      <w:r>
        <w:fldChar w:fldCharType="separate"/>
      </w:r>
      <w:r w:rsidR="003A0309">
        <w:rPr>
          <w:noProof/>
        </w:rPr>
        <w:t>Wednesday, December 09, 2009</w:t>
      </w:r>
      <w:r>
        <w:fldChar w:fldCharType="end"/>
      </w:r>
    </w:p>
    <w:p w14:paraId="6F0806D8" w14:textId="77777777" w:rsidR="00CA2840" w:rsidRDefault="00CA2840" w:rsidP="00C35D54"/>
    <w:p w14:paraId="21FB8268" w14:textId="77777777" w:rsidR="00CA2840" w:rsidRDefault="00CA2840" w:rsidP="00C35D54"/>
    <w:p w14:paraId="48C6A606" w14:textId="77777777" w:rsidR="00CA2840" w:rsidRPr="00CA2840" w:rsidRDefault="00CA2840" w:rsidP="00C35D54"/>
    <w:p w14:paraId="07DC10A5" w14:textId="77777777" w:rsidR="00FD5F91" w:rsidRPr="006D22CF" w:rsidRDefault="003A0309" w:rsidP="00C35D54">
      <w:pPr>
        <w:pStyle w:val="RecipientAddress"/>
      </w:pPr>
      <w:sdt>
        <w:sdtPr>
          <w:id w:val="-2094768183"/>
          <w:placeholder>
            <w:docPart w:val="E8939EABF49640BCA68EF6081AD82AC3"/>
          </w:placeholder>
          <w:showingPlcHdr/>
        </w:sdtPr>
        <w:sdtEndPr/>
        <w:sdtContent>
          <w:r w:rsidR="00DE630F" w:rsidRPr="006D22CF">
            <w:t>[</w:t>
          </w:r>
          <w:r w:rsidR="006D22CF" w:rsidRPr="006D22CF">
            <w:t>Addressee</w:t>
          </w:r>
          <w:r w:rsidR="00DE630F" w:rsidRPr="006D22CF">
            <w:t xml:space="preserve"> name]</w:t>
          </w:r>
        </w:sdtContent>
      </w:sdt>
    </w:p>
    <w:p w14:paraId="207742F7" w14:textId="77777777" w:rsidR="008153EE" w:rsidRPr="006D22CF" w:rsidRDefault="003A0309" w:rsidP="00C35D54">
      <w:pPr>
        <w:pStyle w:val="RecipientAddress"/>
      </w:pPr>
      <w:sdt>
        <w:sdtPr>
          <w:id w:val="-611122405"/>
          <w:placeholder>
            <w:docPart w:val="FE475F82496B419EA9703562A0575842"/>
          </w:placeholder>
          <w:showingPlcHdr/>
        </w:sdtPr>
        <w:sdtEndPr/>
        <w:sdtContent>
          <w:r w:rsidR="008153EE" w:rsidRPr="006D22CF">
            <w:t xml:space="preserve">[Street </w:t>
          </w:r>
          <w:r w:rsidR="006D22CF" w:rsidRPr="006D22CF">
            <w:t>number</w:t>
          </w:r>
          <w:r w:rsidR="008153EE" w:rsidRPr="006D22CF">
            <w:t>]</w:t>
          </w:r>
        </w:sdtContent>
      </w:sdt>
      <w:r w:rsidR="006D22CF" w:rsidRPr="006D22CF">
        <w:t xml:space="preserve"> </w:t>
      </w:r>
      <w:sdt>
        <w:sdtPr>
          <w:id w:val="17628321"/>
          <w:placeholder>
            <w:docPart w:val="F1EE6C07688D4F749EEBBEC1DAB186C1"/>
          </w:placeholder>
          <w:showingPlcHdr/>
          <w:text/>
        </w:sdtPr>
        <w:sdtEndPr/>
        <w:sdtContent>
          <w:r w:rsidR="006D22CF" w:rsidRPr="006D22CF">
            <w:t>[Street]</w:t>
          </w:r>
        </w:sdtContent>
      </w:sdt>
    </w:p>
    <w:p w14:paraId="1A50B9FA" w14:textId="77777777" w:rsidR="008153EE" w:rsidRDefault="003A0309" w:rsidP="00C35D54">
      <w:pPr>
        <w:pStyle w:val="RecipientAddress"/>
      </w:pPr>
      <w:sdt>
        <w:sdtPr>
          <w:id w:val="24982172"/>
          <w:placeholder>
            <w:docPart w:val="C48F93981D7C4A8B8E431A05F46BA63D"/>
          </w:placeholder>
          <w:showingPlcHdr/>
          <w:text/>
        </w:sdtPr>
        <w:sdtEndPr/>
        <w:sdtContent>
          <w:r w:rsidR="00C35D54">
            <w:t>[City]</w:t>
          </w:r>
        </w:sdtContent>
      </w:sdt>
      <w:r w:rsidR="006D22CF">
        <w:t xml:space="preserve">, </w:t>
      </w:r>
      <w:sdt>
        <w:sdtPr>
          <w:id w:val="17628317"/>
          <w:placeholder>
            <w:docPart w:val="B4ABC3BBA65146C7827C01889D3779BB"/>
          </w:placeholder>
          <w:showingPlcHdr/>
          <w:text/>
        </w:sdtPr>
        <w:sdtEndPr/>
        <w:sdtContent>
          <w:r w:rsidR="006D22CF" w:rsidRPr="006D22CF">
            <w:rPr>
              <w:rStyle w:val="PlaceholderText"/>
              <w:color w:val="auto"/>
            </w:rPr>
            <w:t>[State]</w:t>
          </w:r>
        </w:sdtContent>
      </w:sdt>
      <w:r w:rsidR="006D22CF" w:rsidRPr="006D22CF">
        <w:t xml:space="preserve"> </w:t>
      </w:r>
      <w:sdt>
        <w:sdtPr>
          <w:id w:val="17628319"/>
          <w:placeholder>
            <w:docPart w:val="98D4BE354FCC4AF4AC72435ABE7BF04E"/>
          </w:placeholder>
          <w:showingPlcHdr/>
          <w:text/>
        </w:sdtPr>
        <w:sdtEndPr/>
        <w:sdtContent>
          <w:r w:rsidR="006D22CF" w:rsidRPr="006D22CF">
            <w:t>[ZIP]</w:t>
          </w:r>
        </w:sdtContent>
      </w:sdt>
    </w:p>
    <w:p w14:paraId="25FB60CC" w14:textId="77777777" w:rsidR="006D22CF" w:rsidRDefault="006D22CF" w:rsidP="00C35D54"/>
    <w:p w14:paraId="37BD35B2" w14:textId="77777777" w:rsidR="006D22CF" w:rsidRDefault="006D22CF" w:rsidP="00C35D54"/>
    <w:p w14:paraId="70C1C15B" w14:textId="77777777" w:rsidR="006D22CF" w:rsidRPr="006D22CF" w:rsidRDefault="006D22CF" w:rsidP="00C35D54">
      <w:pPr>
        <w:pStyle w:val="Subject"/>
      </w:pPr>
      <w:r w:rsidRPr="006D22CF">
        <w:t xml:space="preserve">Subject: </w:t>
      </w:r>
      <w:sdt>
        <w:sdtPr>
          <w:id w:val="17628330"/>
          <w:placeholder>
            <w:docPart w:val="263F981CEFD645EAAB8619282BF9EFE1"/>
          </w:placeholder>
          <w:showingPlcHdr/>
          <w:text/>
        </w:sdtPr>
        <w:sdtEndPr/>
        <w:sdtContent>
          <w:r w:rsidRPr="006D22CF">
            <w:rPr>
              <w:rStyle w:val="PlaceholderText"/>
              <w:color w:val="auto"/>
            </w:rPr>
            <w:t>[Subject]</w:t>
          </w:r>
        </w:sdtContent>
      </w:sdt>
    </w:p>
    <w:p w14:paraId="5423BC24" w14:textId="77777777" w:rsidR="008153EE" w:rsidRPr="006D22CF" w:rsidRDefault="008153EE" w:rsidP="00C35D54"/>
    <w:p w14:paraId="79F5831F" w14:textId="77777777" w:rsidR="008153EE" w:rsidRDefault="008153EE" w:rsidP="00C35D54"/>
    <w:p w14:paraId="5AB4387E" w14:textId="77777777" w:rsidR="008153EE" w:rsidRDefault="008153EE" w:rsidP="00C35D54"/>
    <w:p w14:paraId="4EE819E8" w14:textId="77777777" w:rsidR="00D27A70" w:rsidRDefault="008153EE" w:rsidP="00C35D54">
      <w:pPr>
        <w:pStyle w:val="Salutation1"/>
      </w:pPr>
      <w:r>
        <w:t xml:space="preserve"> </w:t>
      </w:r>
      <w:r w:rsidR="00D27A70">
        <w:t>Dear</w:t>
      </w:r>
      <w:r w:rsidRPr="008153EE">
        <w:t xml:space="preserve"> </w:t>
      </w:r>
      <w:sdt>
        <w:sdtPr>
          <w:id w:val="-982855806"/>
          <w:placeholder>
            <w:docPart w:val="A5C4A4122A374C8396F7313BDEA0DC62"/>
          </w:placeholder>
          <w:showingPlcHdr/>
        </w:sdtPr>
        <w:sdtEndPr/>
        <w:sdtContent>
          <w:r>
            <w:t>[</w:t>
          </w:r>
          <w:r w:rsidR="006D22CF">
            <w:t>Addressee</w:t>
          </w:r>
          <w:r>
            <w:t xml:space="preserve"> name]</w:t>
          </w:r>
        </w:sdtContent>
      </w:sdt>
      <w:r w:rsidR="009111D0">
        <w:tab/>
      </w:r>
    </w:p>
    <w:p w14:paraId="3936B4D8" w14:textId="77777777" w:rsidR="009111D0" w:rsidRDefault="009111D0" w:rsidP="00C35D54"/>
    <w:p w14:paraId="02C49AF7" w14:textId="77777777" w:rsidR="008153EE" w:rsidRDefault="008153EE" w:rsidP="00C35D54"/>
    <w:sdt>
      <w:sdtPr>
        <w:id w:val="1130211785"/>
        <w:placeholder>
          <w:docPart w:val="67FBE63C6F0740AB97A98BE922F4B566"/>
        </w:placeholder>
      </w:sdtPr>
      <w:sdtEndPr/>
      <w:sdtContent>
        <w:p w14:paraId="4B7996B3" w14:textId="77777777" w:rsidR="009111D0" w:rsidRDefault="009111D0" w:rsidP="00C35D54">
          <w:r>
            <w:t xml:space="preserve">Please enter your text – the dummy text has been created by </w:t>
          </w:r>
          <w:r w:rsidRPr="009111D0">
            <w:t>http://www.blindtextgenerator.com/</w:t>
          </w:r>
        </w:p>
        <w:p w14:paraId="129727E0" w14:textId="77777777" w:rsidR="009111D0" w:rsidRDefault="009111D0" w:rsidP="00C35D54"/>
        <w:p w14:paraId="4BE1747F" w14:textId="77777777" w:rsidR="009111D0" w:rsidRPr="009111D0" w:rsidRDefault="009111D0" w:rsidP="00C35D54">
          <w:r>
            <w:t>F</w:t>
          </w:r>
          <w:r w:rsidRPr="009111D0">
            <w:t xml:space="preserve">ar </w:t>
          </w:r>
          <w:proofErr w:type="spellStart"/>
          <w:r w:rsidRPr="009111D0">
            <w:t>far</w:t>
          </w:r>
          <w:proofErr w:type="spellEnd"/>
          <w:r w:rsidRPr="009111D0">
            <w:t xml:space="preserve"> away, behind the word mountains, far from the countries </w:t>
          </w:r>
          <w:proofErr w:type="spellStart"/>
          <w:r w:rsidRPr="009111D0">
            <w:t>Vokalia</w:t>
          </w:r>
          <w:proofErr w:type="spellEnd"/>
          <w:r w:rsidRPr="009111D0">
            <w:t xml:space="preserve"> and </w:t>
          </w:r>
          <w:proofErr w:type="spellStart"/>
          <w:r w:rsidRPr="009111D0">
            <w:t>Consonantia</w:t>
          </w:r>
          <w:proofErr w:type="spellEnd"/>
          <w:r w:rsidRPr="009111D0">
            <w:t xml:space="preserve">, there live the blind texts. Separated they live in </w:t>
          </w:r>
          <w:proofErr w:type="spellStart"/>
          <w:r w:rsidRPr="009111D0">
            <w:t>Bookmarksgrove</w:t>
          </w:r>
          <w:proofErr w:type="spellEnd"/>
          <w:r w:rsidRPr="009111D0">
            <w:t xml:space="preserve"> right at the coast of the Semantics, a large language ocean. A small river named </w:t>
          </w:r>
          <w:proofErr w:type="spellStart"/>
          <w:r w:rsidRPr="009111D0">
            <w:t>Duden</w:t>
          </w:r>
          <w:proofErr w:type="spellEnd"/>
          <w:r w:rsidRPr="009111D0">
            <w:t xml:space="preserve"> flows by their place and supplies it with the necessary </w:t>
          </w:r>
          <w:proofErr w:type="spellStart"/>
          <w:r w:rsidRPr="009111D0">
            <w:t>regelialia</w:t>
          </w:r>
          <w:proofErr w:type="spellEnd"/>
          <w:r w:rsidRPr="009111D0">
            <w:t>.</w:t>
          </w:r>
        </w:p>
        <w:p w14:paraId="233F07DA" w14:textId="77777777" w:rsidR="009111D0" w:rsidRPr="009111D0" w:rsidRDefault="009111D0" w:rsidP="00C35D54"/>
        <w:p w14:paraId="441CF642" w14:textId="77777777" w:rsidR="009111D0" w:rsidRPr="009111D0" w:rsidRDefault="009111D0" w:rsidP="00C35D54">
          <w:r w:rsidRPr="009111D0">
            <w:t xml:space="preserve">It is a </w:t>
          </w:r>
          <w:proofErr w:type="spellStart"/>
          <w:r w:rsidRPr="009111D0">
            <w:t>paradisematic</w:t>
          </w:r>
          <w:proofErr w:type="spellEnd"/>
          <w:r w:rsidRPr="009111D0">
            <w:t xml:space="preserve"> country, in which roasted parts of sentences fly into your mouth. Even the all-powerful Pointing has no control about the blind texts it is an almost </w:t>
          </w:r>
          <w:proofErr w:type="spellStart"/>
          <w:r w:rsidRPr="009111D0">
            <w:t>unorthographic</w:t>
          </w:r>
          <w:proofErr w:type="spellEnd"/>
          <w:r w:rsidRPr="009111D0">
            <w:t xml:space="preserve"> life One day however a small line of blind text by the name of </w:t>
          </w:r>
          <w:proofErr w:type="spellStart"/>
          <w:r w:rsidRPr="009111D0">
            <w:t>Lorem</w:t>
          </w:r>
          <w:proofErr w:type="spellEnd"/>
          <w:r w:rsidRPr="009111D0">
            <w:t xml:space="preserve"> </w:t>
          </w:r>
          <w:proofErr w:type="spellStart"/>
          <w:r w:rsidRPr="009111D0">
            <w:t>Ipsum</w:t>
          </w:r>
          <w:proofErr w:type="spellEnd"/>
          <w:r w:rsidRPr="009111D0">
            <w:t xml:space="preserve"> decided to leave for the far World of Grammar.</w:t>
          </w:r>
        </w:p>
        <w:p w14:paraId="2620276E" w14:textId="77777777" w:rsidR="009111D0" w:rsidRPr="009111D0" w:rsidRDefault="009111D0" w:rsidP="00C35D54"/>
        <w:p w14:paraId="3A957E8E" w14:textId="77777777" w:rsidR="008153EE" w:rsidRPr="008153EE" w:rsidRDefault="009111D0" w:rsidP="00C35D54">
          <w:r w:rsidRPr="009111D0">
            <w:t xml:space="preserve">The Big </w:t>
          </w:r>
          <w:proofErr w:type="spellStart"/>
          <w:r w:rsidRPr="009111D0">
            <w:t>Oxmox</w:t>
          </w:r>
          <w:proofErr w:type="spellEnd"/>
          <w:r w:rsidRPr="009111D0">
            <w:t xml:space="preserve"> advised her not to do so, because there were thousands of bad Commas, wild Question Marks and devious </w:t>
          </w:r>
          <w:proofErr w:type="spellStart"/>
          <w:r w:rsidRPr="009111D0">
            <w:t>Semikoli</w:t>
          </w:r>
          <w:proofErr w:type="spellEnd"/>
          <w:r w:rsidRPr="009111D0">
            <w:t xml:space="preserve">, but the Little Blind Text didn’t listen. She packed her seven </w:t>
          </w:r>
          <w:proofErr w:type="spellStart"/>
          <w:r w:rsidRPr="009111D0">
            <w:t>versalia</w:t>
          </w:r>
          <w:proofErr w:type="spellEnd"/>
          <w:r w:rsidRPr="009111D0">
            <w:t xml:space="preserve">, put her initial into the belt and made herself on the way. When she reached the first hills of the Italic Mountains, she had a last view back on the skyline of her hometown </w:t>
          </w:r>
          <w:proofErr w:type="spellStart"/>
          <w:r w:rsidRPr="009111D0">
            <w:t>Bookmarksgrove</w:t>
          </w:r>
          <w:proofErr w:type="spellEnd"/>
          <w:r w:rsidRPr="009111D0">
            <w:t xml:space="preserve">, the headline of Alphabet Village and the </w:t>
          </w:r>
          <w:proofErr w:type="spellStart"/>
          <w:r w:rsidRPr="009111D0">
            <w:t>subline</w:t>
          </w:r>
          <w:proofErr w:type="spellEnd"/>
          <w:r w:rsidRPr="009111D0">
            <w:t xml:space="preserve"> of her own road, the Line Lane. </w:t>
          </w:r>
          <w:proofErr w:type="spellStart"/>
          <w:r w:rsidRPr="009111D0">
            <w:t>Pityful</w:t>
          </w:r>
          <w:proofErr w:type="spellEnd"/>
          <w:r w:rsidRPr="009111D0">
            <w:t xml:space="preserve"> a </w:t>
          </w:r>
          <w:proofErr w:type="spellStart"/>
          <w:r w:rsidRPr="009111D0">
            <w:t>rethoric</w:t>
          </w:r>
          <w:proofErr w:type="spellEnd"/>
          <w:r w:rsidRPr="009111D0">
            <w:t xml:space="preserve"> question ran over her cheek, then</w:t>
          </w:r>
          <w:r w:rsidR="00C35D54">
            <w:t xml:space="preserve"> …</w:t>
          </w:r>
        </w:p>
      </w:sdtContent>
    </w:sdt>
    <w:p w14:paraId="1424CE07" w14:textId="77777777" w:rsidR="008153EE" w:rsidRDefault="008153EE" w:rsidP="00C35D54"/>
    <w:p w14:paraId="63009E1C" w14:textId="77777777" w:rsidR="008153EE" w:rsidRDefault="008153EE" w:rsidP="00C35D54"/>
    <w:p w14:paraId="29BE8186" w14:textId="77777777" w:rsidR="00517A98" w:rsidRPr="00C35D54" w:rsidRDefault="003A0309" w:rsidP="00C35D54">
      <w:pPr>
        <w:pStyle w:val="Regards"/>
      </w:pPr>
      <w:sdt>
        <w:sdtPr>
          <w:id w:val="1954738722"/>
          <w:placeholder>
            <w:docPart w:val="116A441D6EE04F4D9DDC448873A5A9B8"/>
          </w:placeholder>
          <w:showingPlcHdr/>
        </w:sdtPr>
        <w:sdtEndPr/>
        <w:sdtContent>
          <w:r w:rsidR="008153EE" w:rsidRPr="00C35D54">
            <w:t>[</w:t>
          </w:r>
          <w:r w:rsidR="008153EE" w:rsidRPr="00C35D54">
            <w:rPr>
              <w:rStyle w:val="PlaceholderText"/>
              <w:color w:val="000000"/>
            </w:rPr>
            <w:t>Regards]</w:t>
          </w:r>
        </w:sdtContent>
      </w:sdt>
      <w:r w:rsidR="008153EE" w:rsidRPr="00C35D54">
        <w:tab/>
      </w:r>
    </w:p>
    <w:p w14:paraId="0C7BB3FF" w14:textId="77777777" w:rsidR="008153EE" w:rsidRDefault="008153EE" w:rsidP="00C35D54"/>
    <w:p w14:paraId="00B4E79A" w14:textId="77777777" w:rsidR="008153EE" w:rsidRDefault="008153EE" w:rsidP="00C35D54"/>
    <w:p w14:paraId="3725A7A2" w14:textId="77777777" w:rsidR="008153EE" w:rsidRDefault="008153EE" w:rsidP="00C35D54"/>
    <w:sdt>
      <w:sdtPr>
        <w:id w:val="-2050762813"/>
        <w:placeholder>
          <w:docPart w:val="CD6A4993C31240FEAA573604D5DDD7E7"/>
        </w:placeholder>
        <w:showingPlcHdr/>
      </w:sdtPr>
      <w:sdtEndPr/>
      <w:sdtContent>
        <w:bookmarkStart w:id="0" w:name="_GoBack" w:displacedByCustomXml="prev"/>
        <w:p w14:paraId="3A9CBD88" w14:textId="77777777" w:rsidR="008153EE" w:rsidRPr="008153EE" w:rsidRDefault="008153EE" w:rsidP="00C35D54">
          <w:pPr>
            <w:pStyle w:val="Regards"/>
          </w:pPr>
          <w:r w:rsidRPr="008153EE">
            <w:rPr>
              <w:rStyle w:val="PlaceholderText"/>
              <w:color w:val="000000"/>
            </w:rPr>
            <w:t>[Your name]</w:t>
          </w:r>
        </w:p>
        <w:bookmarkEnd w:id="0" w:displacedByCustomXml="next"/>
      </w:sdtContent>
    </w:sdt>
    <w:p w14:paraId="2A1FDAE2" w14:textId="77777777" w:rsidR="008153EE" w:rsidRPr="008153EE" w:rsidRDefault="008153EE" w:rsidP="00C35D54"/>
    <w:sectPr w:rsidR="008153EE" w:rsidRPr="008153EE" w:rsidSect="00CF13D7"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63DC07" w14:textId="77777777" w:rsidR="00EA7630" w:rsidRDefault="00EA7630" w:rsidP="00C35D54">
      <w:r>
        <w:separator/>
      </w:r>
    </w:p>
  </w:endnote>
  <w:endnote w:type="continuationSeparator" w:id="0">
    <w:p w14:paraId="35D5E830" w14:textId="77777777" w:rsidR="00EA7630" w:rsidRDefault="00EA7630" w:rsidP="00C35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CC6BA" w14:textId="77777777" w:rsidR="00EA7630" w:rsidRDefault="00EA7630" w:rsidP="00C35D54">
      <w:r>
        <w:separator/>
      </w:r>
    </w:p>
  </w:footnote>
  <w:footnote w:type="continuationSeparator" w:id="0">
    <w:p w14:paraId="0AC7BF7D" w14:textId="77777777" w:rsidR="00EA7630" w:rsidRDefault="00EA7630" w:rsidP="00C35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30F"/>
    <w:rsid w:val="000B7DA8"/>
    <w:rsid w:val="000F2F1D"/>
    <w:rsid w:val="001268F6"/>
    <w:rsid w:val="0013733D"/>
    <w:rsid w:val="00165240"/>
    <w:rsid w:val="001B0EB0"/>
    <w:rsid w:val="001C39C4"/>
    <w:rsid w:val="001C3B37"/>
    <w:rsid w:val="001D185A"/>
    <w:rsid w:val="00204EBD"/>
    <w:rsid w:val="0021430B"/>
    <w:rsid w:val="00255735"/>
    <w:rsid w:val="002633AA"/>
    <w:rsid w:val="00267CC0"/>
    <w:rsid w:val="00272AE7"/>
    <w:rsid w:val="002F341B"/>
    <w:rsid w:val="00333A3F"/>
    <w:rsid w:val="003A0309"/>
    <w:rsid w:val="003A65CF"/>
    <w:rsid w:val="004029BF"/>
    <w:rsid w:val="00422D2C"/>
    <w:rsid w:val="00452DEA"/>
    <w:rsid w:val="004B5B67"/>
    <w:rsid w:val="00517A98"/>
    <w:rsid w:val="00530AAD"/>
    <w:rsid w:val="00575B10"/>
    <w:rsid w:val="005B2344"/>
    <w:rsid w:val="005F4F00"/>
    <w:rsid w:val="0061751D"/>
    <w:rsid w:val="006308D8"/>
    <w:rsid w:val="00643A94"/>
    <w:rsid w:val="00650B2F"/>
    <w:rsid w:val="006D22CF"/>
    <w:rsid w:val="006F02C2"/>
    <w:rsid w:val="007334AD"/>
    <w:rsid w:val="007347D7"/>
    <w:rsid w:val="00744147"/>
    <w:rsid w:val="00767097"/>
    <w:rsid w:val="007834BF"/>
    <w:rsid w:val="007C2960"/>
    <w:rsid w:val="007D03C5"/>
    <w:rsid w:val="007F303E"/>
    <w:rsid w:val="008153EE"/>
    <w:rsid w:val="00852CDA"/>
    <w:rsid w:val="00876FF3"/>
    <w:rsid w:val="008C0A78"/>
    <w:rsid w:val="009111D0"/>
    <w:rsid w:val="009321DF"/>
    <w:rsid w:val="00956F81"/>
    <w:rsid w:val="0096589C"/>
    <w:rsid w:val="00981E11"/>
    <w:rsid w:val="009A462A"/>
    <w:rsid w:val="009A5469"/>
    <w:rsid w:val="009C7DC3"/>
    <w:rsid w:val="009E1724"/>
    <w:rsid w:val="009F2F6E"/>
    <w:rsid w:val="009F34DD"/>
    <w:rsid w:val="00A46190"/>
    <w:rsid w:val="00AE27A5"/>
    <w:rsid w:val="00B26817"/>
    <w:rsid w:val="00B76823"/>
    <w:rsid w:val="00BD0BBB"/>
    <w:rsid w:val="00C35D54"/>
    <w:rsid w:val="00C833FF"/>
    <w:rsid w:val="00CA2840"/>
    <w:rsid w:val="00CC2ADC"/>
    <w:rsid w:val="00CE2C65"/>
    <w:rsid w:val="00CF13D7"/>
    <w:rsid w:val="00D12684"/>
    <w:rsid w:val="00D27A70"/>
    <w:rsid w:val="00D47F01"/>
    <w:rsid w:val="00DE630F"/>
    <w:rsid w:val="00E256EA"/>
    <w:rsid w:val="00EA5EAF"/>
    <w:rsid w:val="00EA7630"/>
    <w:rsid w:val="00F07C74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619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5D54"/>
    <w:pPr>
      <w:tabs>
        <w:tab w:val="left" w:pos="2258"/>
      </w:tabs>
    </w:pPr>
    <w:rPr>
      <w:color w:val="000000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link w:val="RecipientAddressZchn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styleId="PlaceholderText">
    <w:name w:val="Placeholder Text"/>
    <w:basedOn w:val="DefaultParagraphFont"/>
    <w:uiPriority w:val="99"/>
    <w:semiHidden/>
    <w:rsid w:val="00DE630F"/>
    <w:rPr>
      <w:color w:val="808080"/>
    </w:rPr>
  </w:style>
  <w:style w:type="paragraph" w:customStyle="1" w:styleId="56B76DA6AACA4A03BBB08986E67173CD">
    <w:name w:val="56B76DA6AACA4A03BBB08986E67173CD"/>
    <w:rsid w:val="008153E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153EE"/>
  </w:style>
  <w:style w:type="character" w:styleId="Hyperlink">
    <w:name w:val="Hyperlink"/>
    <w:basedOn w:val="DefaultParagraphFont"/>
    <w:rsid w:val="009111D0"/>
    <w:rPr>
      <w:color w:val="0000FF" w:themeColor="hyperlink"/>
      <w:u w:val="single"/>
    </w:rPr>
  </w:style>
  <w:style w:type="paragraph" w:customStyle="1" w:styleId="Salutation1">
    <w:name w:val="Salutation1"/>
    <w:basedOn w:val="Normal"/>
    <w:link w:val="SalutationZchn"/>
    <w:qFormat/>
    <w:rsid w:val="00C35D54"/>
    <w:pPr>
      <w:tabs>
        <w:tab w:val="left" w:pos="2313"/>
      </w:tabs>
    </w:pPr>
  </w:style>
  <w:style w:type="paragraph" w:customStyle="1" w:styleId="Regards">
    <w:name w:val="Regards"/>
    <w:basedOn w:val="Normal"/>
    <w:link w:val="RegardsZchn"/>
    <w:qFormat/>
    <w:rsid w:val="00C35D54"/>
    <w:rPr>
      <w:i/>
    </w:rPr>
  </w:style>
  <w:style w:type="character" w:customStyle="1" w:styleId="SalutationZchn">
    <w:name w:val="Salutation Zchn"/>
    <w:basedOn w:val="DefaultParagraphFont"/>
    <w:link w:val="Salutation1"/>
    <w:rsid w:val="00C35D54"/>
  </w:style>
  <w:style w:type="paragraph" w:customStyle="1" w:styleId="Subject">
    <w:name w:val="Subject"/>
    <w:basedOn w:val="RecipientAddress"/>
    <w:link w:val="SubjectZchn"/>
    <w:qFormat/>
    <w:rsid w:val="00C35D54"/>
  </w:style>
  <w:style w:type="character" w:customStyle="1" w:styleId="RegardsZchn">
    <w:name w:val="Regards Zchn"/>
    <w:basedOn w:val="DefaultParagraphFont"/>
    <w:link w:val="Regards"/>
    <w:rsid w:val="00C35D54"/>
    <w:rPr>
      <w:i/>
      <w:color w:val="000000"/>
    </w:rPr>
  </w:style>
  <w:style w:type="character" w:customStyle="1" w:styleId="RecipientAddressZchn">
    <w:name w:val="Recipient Address Zchn"/>
    <w:basedOn w:val="DefaultParagraphFont"/>
    <w:link w:val="RecipientAddress"/>
    <w:rsid w:val="00C35D54"/>
    <w:rPr>
      <w:color w:val="000000"/>
    </w:rPr>
  </w:style>
  <w:style w:type="character" w:customStyle="1" w:styleId="SubjectZchn">
    <w:name w:val="Subject Zchn"/>
    <w:basedOn w:val="RecipientAddressZchn"/>
    <w:link w:val="Subject"/>
    <w:rsid w:val="00C35D5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5D54"/>
    <w:pPr>
      <w:tabs>
        <w:tab w:val="left" w:pos="2258"/>
      </w:tabs>
    </w:pPr>
    <w:rPr>
      <w:color w:val="000000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link w:val="RecipientAddressZchn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styleId="PlaceholderText">
    <w:name w:val="Placeholder Text"/>
    <w:basedOn w:val="DefaultParagraphFont"/>
    <w:uiPriority w:val="99"/>
    <w:semiHidden/>
    <w:rsid w:val="00DE630F"/>
    <w:rPr>
      <w:color w:val="808080"/>
    </w:rPr>
  </w:style>
  <w:style w:type="paragraph" w:customStyle="1" w:styleId="56B76DA6AACA4A03BBB08986E67173CD">
    <w:name w:val="56B76DA6AACA4A03BBB08986E67173CD"/>
    <w:rsid w:val="008153E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153EE"/>
  </w:style>
  <w:style w:type="character" w:styleId="Hyperlink">
    <w:name w:val="Hyperlink"/>
    <w:basedOn w:val="DefaultParagraphFont"/>
    <w:rsid w:val="009111D0"/>
    <w:rPr>
      <w:color w:val="0000FF" w:themeColor="hyperlink"/>
      <w:u w:val="single"/>
    </w:rPr>
  </w:style>
  <w:style w:type="paragraph" w:customStyle="1" w:styleId="Salutation1">
    <w:name w:val="Salutation1"/>
    <w:basedOn w:val="Normal"/>
    <w:link w:val="SalutationZchn"/>
    <w:qFormat/>
    <w:rsid w:val="00C35D54"/>
    <w:pPr>
      <w:tabs>
        <w:tab w:val="left" w:pos="2313"/>
      </w:tabs>
    </w:pPr>
  </w:style>
  <w:style w:type="paragraph" w:customStyle="1" w:styleId="Regards">
    <w:name w:val="Regards"/>
    <w:basedOn w:val="Normal"/>
    <w:link w:val="RegardsZchn"/>
    <w:qFormat/>
    <w:rsid w:val="00C35D54"/>
    <w:rPr>
      <w:i/>
    </w:rPr>
  </w:style>
  <w:style w:type="character" w:customStyle="1" w:styleId="SalutationZchn">
    <w:name w:val="Salutation Zchn"/>
    <w:basedOn w:val="DefaultParagraphFont"/>
    <w:link w:val="Salutation1"/>
    <w:rsid w:val="00C35D54"/>
  </w:style>
  <w:style w:type="paragraph" w:customStyle="1" w:styleId="Subject">
    <w:name w:val="Subject"/>
    <w:basedOn w:val="RecipientAddress"/>
    <w:link w:val="SubjectZchn"/>
    <w:qFormat/>
    <w:rsid w:val="00C35D54"/>
  </w:style>
  <w:style w:type="character" w:customStyle="1" w:styleId="RegardsZchn">
    <w:name w:val="Regards Zchn"/>
    <w:basedOn w:val="DefaultParagraphFont"/>
    <w:link w:val="Regards"/>
    <w:rsid w:val="00C35D54"/>
    <w:rPr>
      <w:i/>
      <w:color w:val="000000"/>
    </w:rPr>
  </w:style>
  <w:style w:type="character" w:customStyle="1" w:styleId="RecipientAddressZchn">
    <w:name w:val="Recipient Address Zchn"/>
    <w:basedOn w:val="DefaultParagraphFont"/>
    <w:link w:val="RecipientAddress"/>
    <w:rsid w:val="00C35D54"/>
    <w:rPr>
      <w:color w:val="000000"/>
    </w:rPr>
  </w:style>
  <w:style w:type="character" w:customStyle="1" w:styleId="SubjectZchn">
    <w:name w:val="Subject Zchn"/>
    <w:basedOn w:val="RecipientAddressZchn"/>
    <w:link w:val="Subject"/>
    <w:rsid w:val="00C35D5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E475F82496B419EA9703562A0575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FF6C5-BC10-4E00-983F-C1A9810FF3A5}"/>
      </w:docPartPr>
      <w:docPartBody>
        <w:p w:rsidR="00E94129" w:rsidRDefault="00D76499" w:rsidP="00A84272">
          <w:pPr>
            <w:pStyle w:val="FE475F82496B419EA9703562A0575842"/>
          </w:pPr>
          <w:r w:rsidRPr="006D22CF">
            <w:t>[Street number]</w:t>
          </w:r>
        </w:p>
      </w:docPartBody>
    </w:docPart>
    <w:docPart>
      <w:docPartPr>
        <w:name w:val="A5C4A4122A374C8396F7313BDEA0D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266E1-F060-41E4-A1CA-A2253BAD0748}"/>
      </w:docPartPr>
      <w:docPartBody>
        <w:p w:rsidR="00E94129" w:rsidRDefault="00D76499" w:rsidP="00A84272">
          <w:pPr>
            <w:pStyle w:val="A5C4A4122A374C8396F7313BDEA0DC62"/>
          </w:pPr>
          <w:r>
            <w:t>[Addressee name]</w:t>
          </w:r>
        </w:p>
      </w:docPartBody>
    </w:docPart>
    <w:docPart>
      <w:docPartPr>
        <w:name w:val="E49759D9ED2E443F90969C16A239C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F3C89-3871-4EB2-AE5D-39C84CDB2FB2}"/>
      </w:docPartPr>
      <w:docPartBody>
        <w:p w:rsidR="00E94129" w:rsidRDefault="00D76499">
          <w:r>
            <w:t>[Your name]</w:t>
          </w:r>
        </w:p>
      </w:docPartBody>
    </w:docPart>
    <w:docPart>
      <w:docPartPr>
        <w:name w:val="2F05316F1C5843DC8406A71D0FEE9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7DAF8-75FD-4DC2-821F-DB3AC35CA1EE}"/>
      </w:docPartPr>
      <w:docPartBody>
        <w:p w:rsidR="00E94129" w:rsidRDefault="00D76499">
          <w:r>
            <w:t>[Street]</w:t>
          </w:r>
        </w:p>
      </w:docPartBody>
    </w:docPart>
    <w:docPart>
      <w:docPartPr>
        <w:name w:val="79A5E9BFA14549E2B6A7FF4525DC3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88AACB-2CD6-459B-8650-AD27F9F3CBC5}"/>
      </w:docPartPr>
      <w:docPartBody>
        <w:p w:rsidR="00E94129" w:rsidRDefault="00D76499">
          <w:r>
            <w:t>[City, State ZIP]</w:t>
          </w:r>
        </w:p>
      </w:docPartBody>
    </w:docPart>
    <w:docPart>
      <w:docPartPr>
        <w:name w:val="E8939EABF49640BCA68EF6081AD82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D890A-8D50-45F3-BBF2-F2ED5D20DD89}"/>
      </w:docPartPr>
      <w:docPartBody>
        <w:p w:rsidR="00E94129" w:rsidRDefault="00D76499">
          <w:r w:rsidRPr="006D22CF">
            <w:t>[Addressee name]</w:t>
          </w:r>
        </w:p>
      </w:docPartBody>
    </w:docPart>
    <w:docPart>
      <w:docPartPr>
        <w:name w:val="67FBE63C6F0740AB97A98BE922F4B5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D45F4-01FE-47AB-B569-1E651CBF95F2}"/>
      </w:docPartPr>
      <w:docPartBody>
        <w:p w:rsidR="00A84272" w:rsidRPr="008153EE" w:rsidRDefault="00A84272" w:rsidP="008153EE">
          <w:pPr>
            <w:rPr>
              <w:rStyle w:val="PlaceholderText"/>
              <w:color w:val="000000"/>
            </w:rPr>
          </w:pPr>
          <w:r w:rsidRPr="008153EE">
            <w:rPr>
              <w:rStyle w:val="PlaceholderText"/>
              <w:color w:val="000000"/>
            </w:rPr>
            <w:t>Please enter the text of your letter</w:t>
          </w:r>
        </w:p>
        <w:p w:rsidR="00A84272" w:rsidRPr="008153EE" w:rsidRDefault="00A84272" w:rsidP="008153EE">
          <w:pPr>
            <w:rPr>
              <w:rStyle w:val="PlaceholderText"/>
              <w:color w:val="000000"/>
            </w:rPr>
          </w:pPr>
        </w:p>
        <w:p w:rsidR="00E94129" w:rsidRDefault="00A84272" w:rsidP="00A84272">
          <w:pPr>
            <w:pStyle w:val="67FBE63C6F0740AB97A98BE922F4B566"/>
          </w:pPr>
          <w:r w:rsidRPr="008153EE">
            <w:rPr>
              <w:rStyle w:val="PlaceholderText"/>
              <w:color w:val="000000"/>
            </w:rPr>
            <w:t>.</w:t>
          </w:r>
        </w:p>
      </w:docPartBody>
    </w:docPart>
    <w:docPart>
      <w:docPartPr>
        <w:name w:val="116A441D6EE04F4D9DDC448873A5A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377BE-E31A-4FC9-B3CB-AF85167B6473}"/>
      </w:docPartPr>
      <w:docPartBody>
        <w:p w:rsidR="00E94129" w:rsidRDefault="00D76499" w:rsidP="00D76499">
          <w:pPr>
            <w:pStyle w:val="116A441D6EE04F4D9DDC448873A5A9B83"/>
          </w:pPr>
          <w:r w:rsidRPr="008153EE">
            <w:rPr>
              <w:color w:val="000000"/>
            </w:rPr>
            <w:t>[</w:t>
          </w:r>
          <w:r w:rsidRPr="008153EE">
            <w:rPr>
              <w:rStyle w:val="PlaceholderText"/>
              <w:color w:val="000000"/>
            </w:rPr>
            <w:t>Regards]</w:t>
          </w:r>
        </w:p>
      </w:docPartBody>
    </w:docPart>
    <w:docPart>
      <w:docPartPr>
        <w:name w:val="CD6A4993C31240FEAA573604D5DDD7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47F0A-B0BF-4B9C-9A6D-2CAD90ADA244}"/>
      </w:docPartPr>
      <w:docPartBody>
        <w:p w:rsidR="00E94129" w:rsidRDefault="00D76499" w:rsidP="00D76499">
          <w:pPr>
            <w:pStyle w:val="CD6A4993C31240FEAA573604D5DDD7E73"/>
          </w:pPr>
          <w:r w:rsidRPr="008153EE">
            <w:rPr>
              <w:rStyle w:val="PlaceholderText"/>
              <w:color w:val="000000"/>
            </w:rPr>
            <w:t>[Your name]</w:t>
          </w:r>
        </w:p>
      </w:docPartBody>
    </w:docPart>
    <w:docPart>
      <w:docPartPr>
        <w:name w:val="F1EE6C07688D4F749EEBBEC1DAB186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49ECBA-A6B4-47FB-BBF7-72D678F145CC}"/>
      </w:docPartPr>
      <w:docPartBody>
        <w:p w:rsidR="00E11FFB" w:rsidRDefault="00D76499">
          <w:r w:rsidRPr="006D22CF">
            <w:t>[Street]</w:t>
          </w:r>
        </w:p>
      </w:docPartBody>
    </w:docPart>
    <w:docPart>
      <w:docPartPr>
        <w:name w:val="B4ABC3BBA65146C7827C01889D3779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534671-F15B-44E0-90E4-1F162AFC0394}"/>
      </w:docPartPr>
      <w:docPartBody>
        <w:p w:rsidR="00E11FFB" w:rsidRDefault="00D76499" w:rsidP="00D76499">
          <w:pPr>
            <w:pStyle w:val="B4ABC3BBA65146C7827C01889D3779BB1"/>
          </w:pPr>
          <w:r w:rsidRPr="006D22CF">
            <w:rPr>
              <w:rStyle w:val="PlaceholderText"/>
            </w:rPr>
            <w:t>[State]</w:t>
          </w:r>
        </w:p>
      </w:docPartBody>
    </w:docPart>
    <w:docPart>
      <w:docPartPr>
        <w:name w:val="98D4BE354FCC4AF4AC72435ABE7BF0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5B7752-BA5E-428D-816E-6429F089F334}"/>
      </w:docPartPr>
      <w:docPartBody>
        <w:p w:rsidR="00E11FFB" w:rsidRDefault="00D76499">
          <w:r w:rsidRPr="006D22CF">
            <w:t>[ZIP]</w:t>
          </w:r>
        </w:p>
      </w:docPartBody>
    </w:docPart>
    <w:docPart>
      <w:docPartPr>
        <w:name w:val="263F981CEFD645EAAB8619282BF9EF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A79271-51FC-41D5-9B88-99E43E7B49D0}"/>
      </w:docPartPr>
      <w:docPartBody>
        <w:p w:rsidR="00E11FFB" w:rsidRDefault="00D76499" w:rsidP="00D76499">
          <w:pPr>
            <w:pStyle w:val="263F981CEFD645EAAB8619282BF9EFE11"/>
          </w:pPr>
          <w:r w:rsidRPr="006D22CF">
            <w:rPr>
              <w:rStyle w:val="PlaceholderText"/>
            </w:rPr>
            <w:t>[Subject]</w:t>
          </w:r>
        </w:p>
      </w:docPartBody>
    </w:docPart>
    <w:docPart>
      <w:docPartPr>
        <w:name w:val="C48F93981D7C4A8B8E431A05F46BA6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812B9F-7A16-4EC2-A83A-A2BF7F7F8EA9}"/>
      </w:docPartPr>
      <w:docPartBody>
        <w:p w:rsidR="00E11FFB" w:rsidRDefault="00D76499">
          <w:r>
            <w:t>[City]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84272"/>
    <w:rsid w:val="0001617B"/>
    <w:rsid w:val="004B2971"/>
    <w:rsid w:val="00A84272"/>
    <w:rsid w:val="00D76499"/>
    <w:rsid w:val="00E11FFB"/>
    <w:rsid w:val="00E94129"/>
    <w:rsid w:val="00FF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58798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6499"/>
    <w:rPr>
      <w:color w:val="808080"/>
    </w:rPr>
  </w:style>
  <w:style w:type="paragraph" w:customStyle="1" w:styleId="FE475F82496B419EA9703562A0575842">
    <w:name w:val="FE475F82496B419EA9703562A0575842"/>
    <w:rsid w:val="00A84272"/>
  </w:style>
  <w:style w:type="paragraph" w:customStyle="1" w:styleId="A5C4A4122A374C8396F7313BDEA0DC62">
    <w:name w:val="A5C4A4122A374C8396F7313BDEA0DC62"/>
    <w:rsid w:val="00A84272"/>
  </w:style>
  <w:style w:type="paragraph" w:customStyle="1" w:styleId="D6448963817D4E0980EF23DB624B7B3F">
    <w:name w:val="D6448963817D4E0980EF23DB624B7B3F"/>
    <w:rsid w:val="00A84272"/>
  </w:style>
  <w:style w:type="paragraph" w:customStyle="1" w:styleId="67FBE63C6F0740AB97A98BE922F4B566">
    <w:name w:val="67FBE63C6F0740AB97A98BE922F4B566"/>
    <w:rsid w:val="00A84272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116A441D6EE04F4D9DDC448873A5A9B8">
    <w:name w:val="116A441D6EE04F4D9DDC448873A5A9B8"/>
    <w:rsid w:val="00A84272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CD6A4993C31240FEAA573604D5DDD7E7">
    <w:name w:val="CD6A4993C31240FEAA573604D5DDD7E7"/>
    <w:rsid w:val="00A84272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116A441D6EE04F4D9DDC448873A5A9B81">
    <w:name w:val="116A441D6EE04F4D9DDC448873A5A9B81"/>
    <w:rsid w:val="00A84272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CD6A4993C31240FEAA573604D5DDD7E71">
    <w:name w:val="CD6A4993C31240FEAA573604D5DDD7E71"/>
    <w:rsid w:val="00A84272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B4ABC3BBA65146C7827C01889D3779BB">
    <w:name w:val="B4ABC3BBA65146C7827C01889D3779BB"/>
    <w:rsid w:val="00D76499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263F981CEFD645EAAB8619282BF9EFE1">
    <w:name w:val="263F981CEFD645EAAB8619282BF9EFE1"/>
    <w:rsid w:val="00D76499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116A441D6EE04F4D9DDC448873A5A9B82">
    <w:name w:val="116A441D6EE04F4D9DDC448873A5A9B82"/>
    <w:rsid w:val="00D76499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CD6A4993C31240FEAA573604D5DDD7E72">
    <w:name w:val="CD6A4993C31240FEAA573604D5DDD7E72"/>
    <w:rsid w:val="00D76499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B4ABC3BBA65146C7827C01889D3779BB1">
    <w:name w:val="B4ABC3BBA65146C7827C01889D3779BB1"/>
    <w:rsid w:val="00D76499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263F981CEFD645EAAB8619282BF9EFE11">
    <w:name w:val="263F981CEFD645EAAB8619282BF9EFE11"/>
    <w:rsid w:val="00D76499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116A441D6EE04F4D9DDC448873A5A9B83">
    <w:name w:val="116A441D6EE04F4D9DDC448873A5A9B83"/>
    <w:rsid w:val="00D76499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  <w:style w:type="paragraph" w:customStyle="1" w:styleId="CD6A4993C31240FEAA573604D5DDD7E73">
    <w:name w:val="CD6A4993C31240FEAA573604D5DDD7E73"/>
    <w:rsid w:val="00D76499"/>
    <w:pPr>
      <w:spacing w:after="0" w:line="240" w:lineRule="auto"/>
    </w:pPr>
    <w:rPr>
      <w:rFonts w:ascii="Calibri" w:eastAsia="Times New Roman" w:hAnsi="Calibri" w:cs="Times New Roman"/>
      <w:sz w:val="20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>Template for private letter. Saved using office 2010 beta.</dc:description>
  <cp:lastModifiedBy/>
  <cp:revision>1</cp:revision>
  <dcterms:created xsi:type="dcterms:W3CDTF">2009-12-09T07:55:00Z</dcterms:created>
  <dcterms:modified xsi:type="dcterms:W3CDTF">2009-12-09T07:55:00Z</dcterms:modified>
  <cp:category>letters</cp:category>
</cp:coreProperties>
</file>